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15775857" name="1542d5c0-cc35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8438867" name="1542d5c0-cc35-11f0-8c2e-cb439f97502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17538545" name="1b752380-cc35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1864480" name="1b752380-cc35-11f0-8c2e-cb439f97502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2317155" name="92e4a150-cc37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2398746" name="92e4a150-cc37-11f0-8c2e-cb439f97502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04342016" name="9982a930-cc37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1168990" name="9982a930-cc37-11f0-8c2e-cb439f97502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 </w:t>
            </w:r>
          </w:p>
          <w:p>
            <w:pPr>
              <w:spacing w:before="0" w:after="0"/>
            </w:pPr>
            <w:r>
              <w:t>EG - DG </w:t>
            </w:r>
          </w:p>
          <w:p>
            <w:pPr>
              <w:spacing w:before="0" w:after="0"/>
            </w:pPr>
            <w:r>
              <w:t>Kamin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Kamin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0647939" name="af980ad0-cc37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0123736" name="af980ad0-cc37-11f0-8c2e-cb439f97502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74569084" name="b5629610-cc37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7980779" name="b5629610-cc37-11f0-8c2e-cb439f97502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VM-19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4666716" name="9e823bf0-cc3a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8165810" name="9e823bf0-cc3a-11f0-8c2e-cb439f97502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16961884" name="a4ce7a50-cc3a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5360019" name="a4ce7a50-cc3a-11f0-8c2e-cb439f97502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Büelstrasse 4, 9430 St. Margrethen</w:t>
          </w:r>
        </w:p>
        <w:p>
          <w:pPr>
            <w:spacing w:before="0" w:after="0"/>
          </w:pPr>
          <w:r>
            <w:t>601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